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Times New Roman" w:hAnsi="Times New Roman"/>
          <w:b/>
          <w:sz w:val="30"/>
        </w:rPr>
        <w:t>ASSIGNMENT OF BUY AND SELL AGREEMENT</w:t>
      </w:r>
    </w:p>
    <w:p>
      <w:pPr>
        <w:pBdr>
          <w:bottom w:val="single" w:sz="14" w:space="1" w:color="000000"/>
        </w:pBdr>
        <w:spacing w:after="160"/>
      </w:pPr>
    </w:p>
    <w:p>
      <w:pPr>
        <w:spacing w:after="40"/>
        <w:jc w:val="left"/>
      </w:pPr>
      <w:r>
        <w:rPr>
          <w:b/>
        </w:rPr>
        <w:t xml:space="preserve">1. </w:t>
      </w:r>
      <w:r>
        <w:rPr>
          <w:b/>
        </w:rPr>
        <w:t>FOR A VALUABLE CONSIDERATION,</w:t>
      </w:r>
      <w:r>
        <w:t xml:space="preserve"> receipt of which is hereby acknowledged, </w:t>
      </w:r>
      <w:r>
        <w:fldChar w:fldCharType="begin">
          <w:ffData>
            <w:name w:val="Text1"/>
            <w:enabled/>
            <w:calcOnExit w:val="0"/>
            <w:textInput>
              <w:maxLength w:val="44"/>
              <w:format w:val="regular"/>
            </w:textInput>
          </w:ffData>
        </w:fldChar>
      </w:r>
      <w:r>
        <w:instrText xml:space="preserve"> FORMTEXT </w:instrText>
      </w:r>
      <w:r>
        <w:fldChar w:fldCharType="separate"/>
      </w:r>
      <w:r>
        <w:rPr>
          <w:u w:val="single"/>
        </w:rPr>
        <w:t xml:space="preserve">                                            </w:t>
      </w:r>
      <w:r>
        <w:fldChar w:fldCharType="end"/>
      </w:r>
      <w:r>
        <w:t xml:space="preserve"> </w:t>
      </w:r>
      <w:r>
        <w:fldChar w:fldCharType="begin">
          <w:ffData>
            <w:name w:val="Text2"/>
            <w:enabled/>
            <w:calcOnExit w:val="0"/>
            <w:textInput>
              <w:maxLength w:val="14"/>
              <w:format w:val="regular"/>
            </w:textInput>
          </w:ffData>
        </w:fldChar>
      </w:r>
      <w:r>
        <w:instrText xml:space="preserve"> FORMTEXT </w:instrText>
      </w:r>
      <w:r>
        <w:fldChar w:fldCharType="separate"/>
      </w:r>
      <w:r>
        <w:rPr>
          <w:u w:val="single"/>
        </w:rPr>
        <w:t xml:space="preserve">              </w:t>
      </w:r>
      <w:r>
        <w:fldChar w:fldCharType="end"/>
      </w:r>
      <w:r>
        <w:t xml:space="preserve">, hereafter “Assignor", whose address is: </w:t>
      </w:r>
      <w:r>
        <w:fldChar w:fldCharType="begin">
          <w:ffData>
            <w:name w:val="Text3"/>
            <w:enabled/>
            <w:calcOnExit w:val="0"/>
            <w:textInput>
              <w:maxLength w:val="62"/>
              <w:format w:val="regular"/>
            </w:textInput>
          </w:ffData>
        </w:fldChar>
      </w:r>
      <w:r>
        <w:instrText xml:space="preserve"> FORMTEXT </w:instrText>
      </w:r>
      <w:r>
        <w:fldChar w:fldCharType="separate"/>
      </w:r>
      <w:r>
        <w:rPr>
          <w:u w:val="single"/>
        </w:rPr>
        <w:t xml:space="preserve">                                                              </w:t>
      </w:r>
      <w:r>
        <w:fldChar w:fldCharType="end"/>
      </w:r>
      <w:r>
        <w:t xml:space="preserve"> hereby assigns, transfers and sets over all rights, title and interest in and to a herein described buy and sell agreement, the terms of which are hereby incorporated herein by reference hereto, to: </w:t>
      </w:r>
      <w:r>
        <w:fldChar w:fldCharType="begin">
          <w:ffData>
            <w:name w:val="Text4"/>
            <w:enabled/>
            <w:calcOnExit w:val="0"/>
            <w:textInput>
              <w:maxLength w:val="68"/>
              <w:format w:val="regular"/>
            </w:textInput>
          </w:ffData>
        </w:fldChar>
      </w:r>
      <w:r>
        <w:instrText xml:space="preserve"> FORMTEXT </w:instrText>
      </w:r>
      <w:r>
        <w:fldChar w:fldCharType="separate"/>
      </w:r>
      <w:r>
        <w:rPr>
          <w:u w:val="single"/>
        </w:rPr>
        <w:t xml:space="preserve">                                                                    </w:t>
      </w:r>
      <w:r>
        <w:fldChar w:fldCharType="end"/>
      </w:r>
      <w:r>
        <w:t xml:space="preserve">,  hereafter “Assignee”, whose address is: </w:t>
      </w:r>
      <w:r>
        <w:fldChar w:fldCharType="begin">
          <w:ffData>
            <w:name w:val="Text5"/>
            <w:enabled/>
            <w:calcOnExit w:val="0"/>
            <w:textInput>
              <w:maxLength w:val="76"/>
              <w:format w:val="regular"/>
            </w:textInput>
          </w:ffData>
        </w:fldChar>
      </w:r>
      <w:r>
        <w:instrText xml:space="preserve"> FORMTEXT </w:instrText>
      </w:r>
      <w:r>
        <w:fldChar w:fldCharType="separate"/>
      </w:r>
      <w:r>
        <w:rPr>
          <w:u w:val="single"/>
        </w:rPr>
        <w:t xml:space="preserve">                                                                            </w:t>
      </w:r>
      <w:r>
        <w:fldChar w:fldCharType="end"/>
      </w:r>
      <w:r>
        <w:t>.</w:t>
      </w:r>
    </w:p>
    <w:p>
      <w:pPr>
        <w:spacing w:after="40"/>
        <w:jc w:val="left"/>
      </w:pPr>
      <w:r>
        <w:rPr>
          <w:b/>
        </w:rPr>
        <w:t xml:space="preserve">2. </w:t>
      </w:r>
      <w:r>
        <w:rPr>
          <w:b/>
        </w:rPr>
        <w:t>BUY AND SELL AGREEMENT:</w:t>
      </w:r>
      <w:r>
        <w:t xml:space="preserve"> Is dated:  </w:t>
      </w:r>
      <w:r>
        <w:fldChar w:fldCharType="begin">
          <w:ffData>
            <w:name w:val="Text6"/>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t xml:space="preserve">, 20 </w:t>
      </w:r>
      <w:r>
        <w:fldChar w:fldCharType="begin">
          <w:ffData>
            <w:name w:val="Text7"/>
            <w:enabled/>
            <w:calcOnExit w:val="0"/>
            <w:textInput>
              <w:maxLength w:val="5"/>
              <w:format w:val="regular"/>
            </w:textInput>
          </w:ffData>
        </w:fldChar>
      </w:r>
      <w:r>
        <w:instrText xml:space="preserve"> FORMTEXT </w:instrText>
      </w:r>
      <w:r>
        <w:fldChar w:fldCharType="separate"/>
      </w:r>
      <w:r>
        <w:rPr>
          <w:u w:val="single"/>
        </w:rPr>
        <w:t xml:space="preserve">     </w:t>
      </w:r>
      <w:r>
        <w:fldChar w:fldCharType="end"/>
      </w:r>
      <w:r>
        <w:t xml:space="preserve"> in which </w:t>
      </w:r>
      <w:r>
        <w:fldChar w:fldCharType="begin">
          <w:ffData>
            <w:name w:val="Text8"/>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r>
        <w:t xml:space="preserve"> is Buyer and </w:t>
      </w:r>
      <w:r>
        <w:fldChar w:fldCharType="begin">
          <w:ffData>
            <w:name w:val="Text9"/>
            <w:enabled/>
            <w:calcOnExit w:val="0"/>
            <w:textInput>
              <w:maxLength w:val="84"/>
              <w:format w:val="regular"/>
            </w:textInput>
          </w:ffData>
        </w:fldChar>
      </w:r>
      <w:r>
        <w:instrText xml:space="preserve"> FORMTEXT </w:instrText>
      </w:r>
      <w:r>
        <w:fldChar w:fldCharType="separate"/>
      </w:r>
      <w:r>
        <w:rPr>
          <w:u w:val="single"/>
        </w:rPr>
        <w:t xml:space="preserve">                                                                                    </w:t>
      </w:r>
      <w:r>
        <w:fldChar w:fldCharType="end"/>
      </w:r>
      <w:r>
        <w:t xml:space="preserve"> is Seller regarding property located in the  </w:t>
      </w:r>
      <w:r>
        <w:fldChar w:fldCharType="begin">
          <w:ffData>
            <w:name w:val="Text10"/>
            <w:enabled/>
            <w:calcOnExit w:val="0"/>
            <w:textInput>
              <w:maxLength w:val="21"/>
              <w:format w:val="regular"/>
            </w:textInput>
          </w:ffData>
        </w:fldChar>
      </w:r>
      <w:r>
        <w:instrText xml:space="preserve"> FORMTEXT </w:instrText>
      </w:r>
      <w:r>
        <w:fldChar w:fldCharType="separate"/>
      </w:r>
      <w:r>
        <w:rPr>
          <w:u w:val="single"/>
        </w:rPr>
        <w:t xml:space="preserve">                     </w:t>
      </w:r>
      <w:r>
        <w:fldChar w:fldCharType="end"/>
      </w:r>
      <w:r>
        <w:t xml:space="preserve"> of </w:t>
      </w:r>
      <w:r>
        <w:fldChar w:fldCharType="begin">
          <w:ffData>
            <w:name w:val="Text11"/>
            <w:enabled/>
            <w:calcOnExit w:val="0"/>
            <w:textInput>
              <w:maxLength w:val="25"/>
              <w:format w:val="regular"/>
            </w:textInput>
          </w:ffData>
        </w:fldChar>
      </w:r>
      <w:r>
        <w:instrText xml:space="preserve"> FORMTEXT </w:instrText>
      </w:r>
      <w:r>
        <w:fldChar w:fldCharType="separate"/>
      </w:r>
      <w:r>
        <w:rPr>
          <w:u w:val="single"/>
        </w:rPr>
        <w:t xml:space="preserve">                         </w:t>
      </w:r>
      <w:r>
        <w:fldChar w:fldCharType="end"/>
      </w:r>
      <w:r>
        <w:t xml:space="preserve">, County of </w:t>
      </w:r>
      <w:r>
        <w:fldChar w:fldCharType="begin">
          <w:ffData>
            <w:name w:val="Text12"/>
            <w:enabled/>
            <w:calcOnExit w:val="0"/>
            <w:textInput>
              <w:maxLength w:val="22"/>
              <w:format w:val="regular"/>
            </w:textInput>
          </w:ffData>
        </w:fldChar>
      </w:r>
      <w:r>
        <w:instrText xml:space="preserve"> FORMTEXT </w:instrText>
      </w:r>
      <w:r>
        <w:fldChar w:fldCharType="separate"/>
      </w:r>
      <w:r>
        <w:rPr>
          <w:u w:val="single"/>
        </w:rPr>
        <w:t xml:space="preserve">                      </w:t>
      </w:r>
      <w:r>
        <w:fldChar w:fldCharType="end"/>
      </w:r>
      <w:r>
        <w:t xml:space="preserve">  and State of Michigan, to wit: </w:t>
      </w:r>
      <w:r>
        <w:fldChar w:fldCharType="begin">
          <w:ffData>
            <w:name w:val="Text13"/>
            <w:enabled/>
            <w:calcOnExit w:val="0"/>
            <w:textInput>
              <w:maxLength w:val="125"/>
              <w:format w:val="regular"/>
            </w:textInput>
          </w:ffData>
        </w:fldChar>
      </w:r>
      <w:r>
        <w:instrText xml:space="preserve"> FORMTEXT </w:instrText>
      </w:r>
      <w:r>
        <w:fldChar w:fldCharType="separate"/>
      </w:r>
      <w:r>
        <w:rPr>
          <w:u w:val="single"/>
        </w:rPr>
        <w:t xml:space="preserve">                                                                                                                             </w:t>
      </w:r>
      <w:r>
        <w:fldChar w:fldCharType="end"/>
      </w:r>
      <w:r>
        <w:t xml:space="preserve"> </w:t>
      </w:r>
      <w:r>
        <w:fldChar w:fldCharType="begin">
          <w:ffData>
            <w:name w:val="Text14"/>
            <w:enabled/>
            <w:calcOnExit w:val="0"/>
            <w:textInput>
              <w:maxLength w:val="110"/>
              <w:format w:val="regular"/>
            </w:textInput>
          </w:ffData>
        </w:fldChar>
      </w:r>
      <w:r>
        <w:instrText xml:space="preserve"> FORMTEXT </w:instrText>
      </w:r>
      <w:r>
        <w:fldChar w:fldCharType="separate"/>
      </w:r>
      <w:r>
        <w:rPr>
          <w:u w:val="single"/>
        </w:rPr>
        <w:t xml:space="preserve">                                                                                                              </w:t>
      </w:r>
      <w:r>
        <w:fldChar w:fldCharType="end"/>
      </w:r>
    </w:p>
    <w:p>
      <w:pPr>
        <w:spacing w:after="40"/>
        <w:jc w:val="left"/>
      </w:pPr>
      <w:r>
        <w:fldChar w:fldCharType="begin">
          <w:ffData>
            <w:name w:val="Text15"/>
            <w:enabled/>
            <w:calcOnExit w:val="0"/>
            <w:textInput>
              <w:maxLength w:val="324"/>
              <w:format w:val="regular"/>
            </w:textInput>
          </w:ffData>
        </w:fldChar>
      </w:r>
      <w:r>
        <w:instrText xml:space="preserve"> FORMTEXT </w:instrText>
      </w:r>
      <w:r>
        <w:fldChar w:fldCharType="separate"/>
      </w:r>
      <w:r>
        <w:rPr>
          <w:u w:val="single"/>
        </w:rPr>
        <w:t xml:space="preserve">                                                                                                                                                                                                                                                                                                                                    </w:t>
      </w:r>
      <w:r>
        <w:fldChar w:fldCharType="end"/>
      </w:r>
      <w:r>
        <w:t xml:space="preserve"> Sidwell No. W12I004518S</w:t>
      </w:r>
    </w:p>
    <w:p>
      <w:pPr>
        <w:spacing w:after="80"/>
        <w:jc w:val="left"/>
      </w:pPr>
      <w:r>
        <w:fldChar w:fldCharType="begin">
          <w:ffData>
            <w:name w:val="Text16"/>
            <w:enabled/>
            <w:calcOnExit w:val="0"/>
            <w:textInput>
              <w:maxLength w:val="27"/>
              <w:format w:val="regular"/>
            </w:textInput>
          </w:ffData>
        </w:fldChar>
      </w:r>
      <w:r>
        <w:instrText xml:space="preserve"> FORMTEXT </w:instrText>
      </w:r>
      <w:r>
        <w:fldChar w:fldCharType="separate"/>
      </w:r>
      <w:r>
        <w:rPr>
          <w:u w:val="single"/>
        </w:rPr>
        <w:t xml:space="preserve">                           </w:t>
      </w:r>
      <w:r>
        <w:fldChar w:fldCharType="end"/>
      </w:r>
      <w:r>
        <w:t>, Commonly known as: 2909 Clements</w:t>
      </w:r>
      <w:r>
        <w:fldChar w:fldCharType="begin">
          <w:ffData>
            <w:name w:val="Text17"/>
            <w:enabled/>
            <w:calcOnExit w:val="0"/>
            <w:textInput>
              <w:maxLength w:val="52"/>
              <w:format w:val="regular"/>
            </w:textInput>
          </w:ffData>
        </w:fldChar>
      </w:r>
      <w:r>
        <w:instrText xml:space="preserve"> FORMTEXT </w:instrText>
      </w:r>
      <w:r>
        <w:fldChar w:fldCharType="separate"/>
      </w:r>
      <w:r>
        <w:rPr>
          <w:u w:val="single"/>
        </w:rPr>
        <w:t xml:space="preserve">                                                    </w:t>
      </w:r>
      <w:r>
        <w:fldChar w:fldCharType="end"/>
      </w:r>
    </w:p>
    <w:p>
      <w:pPr>
        <w:spacing w:after="0"/>
        <w:jc w:val="both"/>
      </w:pPr>
      <w:r>
        <w:rPr>
          <w:b/>
        </w:rPr>
        <w:t>3. ASSIGNEE AGREES:</w:t>
      </w:r>
      <w:r>
        <w:t xml:space="preserve"> To accept the terms of this assignment, the terms of the purchase agreement herein described and any documents related thereto, which are made a part hereof by reference hereto, and to fully perform as of the date hereof, the obligations of the Buyer under said Purchase Agreement. Further, Assignee agrees to indemnify and hold Assignor harmless from any claims of any nature whatsoever arising out of the agreements and/or closing and purchase of the property subject to said agreements, including, but not limited to failure to perform on the part of Assignee, warranties, if any, as to the real estate and improvements and the condition, zoning and use restrictions of the same, if any. It is intended that all should be as if Assignee was the original Buyer under the Buy and Sell agreement herein described. Assignee was advised to seek the counsel of an attorney and accountant to protect his/her/it’s interest in this transaction.</w:t>
      </w:r>
    </w:p>
    <w:p>
      <w:pPr>
        <w:spacing w:after="0"/>
        <w:jc w:val="both"/>
      </w:pPr>
      <w:r>
        <w:rPr>
          <w:b/>
        </w:rPr>
        <w:t>4. ENTIRE AGREEMENT:</w:t>
      </w:r>
      <w:r>
        <w:t xml:space="preserve"> This Agreement and any attachments hereto, whether recorded or not, contain the entire agreement of the parties with respect to this Assignment and the subsequent sale of the Premises. All contemporaneous or prior negotiations have been merged into this Agreement. This Agreement may be modified or amended only by written instrument signed by the parties to this Agreement. This Agreement shall be governed by and construed in accordance with the laws of the State of Michigan. This agreement and the covenants herein shall bind and inure to the benefit of the successors, heirs, administrators and assigns of the parties hereto.</w:t>
      </w:r>
    </w:p>
    <w:p>
      <w:pPr>
        <w:spacing w:after="0"/>
        <w:jc w:val="both"/>
      </w:pPr>
      <w:r>
        <w:rPr>
          <w:b/>
        </w:rPr>
        <w:t>5. ADDITIONAL ACTS:</w:t>
      </w:r>
      <w:r>
        <w:t xml:space="preserve"> Buyer and Seller agree to execute and deliver such additional documents and to perform such additional acts as may become necessary to effectuate the transfers contemplated by this Agreement.</w:t>
      </w:r>
    </w:p>
    <w:p>
      <w:pPr>
        <w:spacing w:after="0"/>
        <w:jc w:val="both"/>
      </w:pPr>
      <w:r>
        <w:rPr>
          <w:b/>
        </w:rPr>
        <w:t>6. EXECUTION:</w:t>
      </w:r>
      <w:r>
        <w:t xml:space="preserve"> The parties hereto acknowledge they have reviewed this Assignment, received copies hereof and hereby assign and accept said assignment respectively: Dated this </w:t>
      </w:r>
      <w:r>
        <w:fldChar w:fldCharType="begin">
          <w:ffData>
            <w:name w:val="Text18"/>
            <w:enabled/>
            <w:calcOnExit w:val="0"/>
            <w:textInput>
              <w:maxLength w:val="13"/>
              <w:format w:val="regular"/>
            </w:textInput>
          </w:ffData>
        </w:fldChar>
      </w:r>
      <w:r>
        <w:instrText xml:space="preserve"> FORMTEXT </w:instrText>
      </w:r>
      <w:r>
        <w:fldChar w:fldCharType="separate"/>
      </w:r>
      <w:r>
        <w:rPr>
          <w:u w:val="single"/>
        </w:rPr>
        <w:t xml:space="preserve">             </w:t>
      </w:r>
      <w:r>
        <w:fldChar w:fldCharType="end"/>
      </w:r>
      <w:r>
        <w:t xml:space="preserve"> day of </w:t>
      </w:r>
      <w:r>
        <w:fldChar w:fldCharType="begin">
          <w:ffData>
            <w:name w:val="Text19"/>
            <w:enabled/>
            <w:calcOnExit w:val="0"/>
            <w:textInput>
              <w:maxLength w:val="25"/>
              <w:format w:val="regular"/>
            </w:textInput>
          </w:ffData>
        </w:fldChar>
      </w:r>
      <w:r>
        <w:instrText xml:space="preserve"> FORMTEXT </w:instrText>
      </w:r>
      <w:r>
        <w:fldChar w:fldCharType="separate"/>
      </w:r>
      <w:r>
        <w:rPr>
          <w:u w:val="single"/>
        </w:rPr>
        <w:t xml:space="preserve">                         </w:t>
      </w:r>
      <w:r>
        <w:fldChar w:fldCharType="end"/>
      </w:r>
      <w:r>
        <w:t xml:space="preserve">, 20 </w:t>
      </w:r>
      <w:r>
        <w:fldChar w:fldCharType="begin">
          <w:ffData>
            <w:name w:val="Text20"/>
            <w:enabled/>
            <w:calcOnExit w:val="0"/>
            <w:textInput>
              <w:maxLength w:val="8"/>
              <w:format w:val="regular"/>
            </w:textInput>
          </w:ffData>
        </w:fldChar>
      </w:r>
      <w:r>
        <w:instrText xml:space="preserve"> FORMTEXT </w:instrText>
      </w:r>
      <w:r>
        <w:fldChar w:fldCharType="separate"/>
      </w:r>
      <w:r>
        <w:rPr>
          <w:u w:val="single"/>
        </w:rPr>
        <w:t xml:space="preserve">        </w:t>
      </w:r>
      <w:r>
        <w:fldChar w:fldCharType="end"/>
      </w:r>
      <w:r>
        <w:t>.</w:t>
      </w:r>
    </w:p>
    <w:p>
      <w:r>
        <w:br w:type="page"/>
      </w:r>
    </w:p>
    <w:tbl>
      <w:tblPr>
        <w:tblW w:type="auto" w:w="0"/>
        <w:tblLayout w:type="autofit"/>
        <w:tblLook w:firstColumn="1" w:firstRow="1" w:lastColumn="0" w:lastRow="0" w:noHBand="0" w:noVBand="1" w:val="04A0"/>
        <w:tblBorders>
          <w:top w:val="nil"/>
          <w:left w:val="nil"/>
          <w:bottom w:val="nil"/>
          <w:right w:val="nil"/>
          <w:insideH w:val="nil"/>
          <w:insideV w:val="nil"/>
        </w:tblBorders>
      </w:tblPr>
      <w:tblGrid>
        <w:gridCol w:w="5040"/>
        <w:gridCol w:w="5040"/>
      </w:tblGrid>
      <w:tr>
        <w:tc>
          <w:tcPr>
            <w:tcW w:type="dxa" w:w="5040"/>
            <w:tcMar>
              <w:top w:w="0" w:type="dxa"/>
              <w:start w:w="0" w:type="dxa"/>
              <w:bottom w:w="0" w:type="dxa"/>
              <w:end w:w="0" w:type="dxa"/>
            </w:tcMar>
          </w:tcPr>
          <w:p>
            <w:pPr>
              <w:spacing w:after="0" w:before="0"/>
            </w:pPr>
            <w:r>
              <w:t xml:space="preserve">Witness: </w:t>
            </w:r>
            <w:r>
              <w:fldChar w:fldCharType="begin">
                <w:ffData>
                  <w:name w:val="Text21"/>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t xml:space="preserve">Assignor: </w:t>
            </w:r>
            <w:r>
              <w:fldChar w:fldCharType="begin">
                <w:ffData>
                  <w:name w:val="Text22"/>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r>
      <w:tr>
        <w:tc>
          <w:tcPr>
            <w:tcW w:type="dxa" w:w="5040"/>
            <w:tcMar>
              <w:top w:w="0" w:type="dxa"/>
              <w:start w:w="0" w:type="dxa"/>
              <w:bottom w:w="0" w:type="dxa"/>
              <w:end w:w="0" w:type="dxa"/>
            </w:tcMar>
          </w:tcPr>
          <w:p>
            <w:pPr>
              <w:spacing w:after="0" w:before="0"/>
            </w:pPr>
            <w:r>
              <w:fldChar w:fldCharType="begin">
                <w:ffData>
                  <w:name w:val="Text23"/>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t xml:space="preserve">Assignor: </w:t>
            </w:r>
            <w:r>
              <w:fldChar w:fldCharType="begin">
                <w:ffData>
                  <w:name w:val="Text24"/>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r>
      <w:tr>
        <w:tc>
          <w:tcPr>
            <w:tcW w:type="dxa" w:w="5040"/>
            <w:tcMar>
              <w:top w:w="0" w:type="dxa"/>
              <w:start w:w="0" w:type="dxa"/>
              <w:bottom w:w="0" w:type="dxa"/>
              <w:end w:w="0" w:type="dxa"/>
            </w:tcMar>
          </w:tcPr>
          <w:p>
            <w:pPr>
              <w:spacing w:after="0" w:before="0"/>
            </w:pPr>
            <w:r>
              <w:t xml:space="preserve">Witness: </w:t>
            </w:r>
            <w:r>
              <w:fldChar w:fldCharType="begin">
                <w:ffData>
                  <w:name w:val="Text25"/>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t xml:space="preserve">Assignee: </w:t>
            </w:r>
            <w:r>
              <w:fldChar w:fldCharType="begin">
                <w:ffData>
                  <w:name w:val="Text26"/>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r>
      <w:tr>
        <w:tc>
          <w:tcPr>
            <w:tcW w:type="dxa" w:w="5040"/>
            <w:tcMar>
              <w:top w:w="0" w:type="dxa"/>
              <w:start w:w="0" w:type="dxa"/>
              <w:bottom w:w="0" w:type="dxa"/>
              <w:end w:w="0" w:type="dxa"/>
            </w:tcMar>
          </w:tcPr>
          <w:p>
            <w:pPr>
              <w:spacing w:after="0" w:before="0"/>
            </w:pPr>
            <w:r>
              <w:fldChar w:fldCharType="begin">
                <w:ffData>
                  <w:name w:val="Text27"/>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t xml:space="preserve">Assignee: </w:t>
            </w:r>
            <w:r>
              <w:fldChar w:fldCharType="begin">
                <w:ffData>
                  <w:name w:val="Text28"/>
                  <w:enabled/>
                  <w:calcOnExit w:val="0"/>
                  <w:textInput>
                    <w:maxLength w:val="36"/>
                    <w:format w:val="regular"/>
                  </w:textInput>
                </w:ffData>
              </w:fldChar>
            </w:r>
            <w:r>
              <w:instrText xml:space="preserve"> FORMTEXT </w:instrText>
            </w:r>
            <w:r>
              <w:fldChar w:fldCharType="separate"/>
            </w:r>
            <w:r>
              <w:rPr>
                <w:u w:val="single"/>
              </w:rPr>
              <w:t xml:space="preserve">                                    </w:t>
            </w:r>
            <w:r>
              <w:fldChar w:fldCharType="end"/>
            </w:r>
          </w:p>
        </w:tc>
      </w:tr>
    </w:tbl>
    <w:p>
      <w:pPr>
        <w:spacing w:after="40"/>
      </w:pPr>
    </w:p>
    <w:tbl>
      <w:tblPr>
        <w:tblW w:type="auto" w:w="0"/>
        <w:tblLook w:firstColumn="1" w:firstRow="1" w:lastColumn="0" w:lastRow="0" w:noHBand="0" w:noVBand="1" w:val="04A0"/>
        <w:tblBorders>
          <w:top w:val="nil"/>
          <w:left w:val="nil"/>
          <w:bottom w:val="nil"/>
          <w:right w:val="nil"/>
          <w:insideH w:val="nil"/>
          <w:insideV w:val="nil"/>
        </w:tblBorders>
      </w:tblPr>
      <w:tblGrid>
        <w:gridCol w:w="3360"/>
        <w:gridCol w:w="3360"/>
        <w:gridCol w:w="3360"/>
      </w:tblGrid>
      <w:tr>
        <w:tc>
          <w:tcPr>
            <w:tcW w:type="dxa" w:w="3360"/>
            <w:tcMar>
              <w:top w:w="0" w:type="dxa"/>
              <w:start w:w="0" w:type="dxa"/>
              <w:bottom w:w="0" w:type="dxa"/>
              <w:end w:w="0" w:type="dxa"/>
            </w:tcMar>
          </w:tcPr>
          <w:p>
            <w:pPr>
              <w:spacing w:after="0" w:before="0"/>
            </w:pPr>
            <w:r>
              <w:t>State of</w:t>
            </w:r>
          </w:p>
        </w:tc>
        <w:tc>
          <w:tcPr>
            <w:tcW w:type="dxa" w:w="3360"/>
            <w:tcMar>
              <w:top w:w="0" w:type="dxa"/>
              <w:start w:w="0" w:type="dxa"/>
              <w:bottom w:w="0" w:type="dxa"/>
              <w:end w:w="0" w:type="dxa"/>
            </w:tcMar>
          </w:tcPr>
          <w:p>
            <w:pPr>
              <w:spacing w:after="0" w:before="0"/>
            </w:pPr>
            <w:r>
              <w:t>MICHIGAN</w:t>
            </w:r>
          </w:p>
        </w:tc>
        <w:tc>
          <w:tcPr>
            <w:tcW w:type="dxa" w:w="3360"/>
            <w:tcMar>
              <w:top w:w="0" w:type="dxa"/>
              <w:start w:w="0" w:type="dxa"/>
              <w:bottom w:w="0" w:type="dxa"/>
              <w:end w:w="0" w:type="dxa"/>
            </w:tcMar>
          </w:tcPr>
          <w:p>
            <w:pPr>
              <w:spacing w:after="0" w:before="0"/>
            </w:pPr>
            <w:r>
              <w:t>)</w:t>
            </w:r>
          </w:p>
        </w:tc>
      </w:tr>
      <w:tr>
        <w:tc>
          <w:tcPr>
            <w:tcW w:type="dxa" w:w="3360"/>
            <w:tcMar>
              <w:top w:w="0" w:type="dxa"/>
              <w:start w:w="0" w:type="dxa"/>
              <w:bottom w:w="0" w:type="dxa"/>
              <w:end w:w="0" w:type="dxa"/>
            </w:tcMar>
          </w:tcPr>
          <w:p>
            <w:pPr>
              <w:spacing w:after="0" w:before="0"/>
            </w:pPr>
          </w:p>
        </w:tc>
        <w:tc>
          <w:tcPr>
            <w:tcW w:type="dxa" w:w="3360"/>
            <w:tcMar>
              <w:top w:w="0" w:type="dxa"/>
              <w:start w:w="0" w:type="dxa"/>
              <w:bottom w:w="0" w:type="dxa"/>
              <w:end w:w="0" w:type="dxa"/>
            </w:tcMar>
          </w:tcPr>
          <w:p>
            <w:pPr>
              <w:spacing w:after="0" w:before="0"/>
            </w:pPr>
          </w:p>
        </w:tc>
        <w:tc>
          <w:tcPr>
            <w:tcW w:type="dxa" w:w="3360"/>
            <w:tcMar>
              <w:top w:w="0" w:type="dxa"/>
              <w:start w:w="0" w:type="dxa"/>
              <w:bottom w:w="0" w:type="dxa"/>
              <w:end w:w="0" w:type="dxa"/>
            </w:tcMar>
          </w:tcPr>
          <w:p>
            <w:pPr>
              <w:spacing w:after="0" w:before="0"/>
            </w:pPr>
            <w:r>
              <w:t>) ss.</w:t>
            </w:r>
          </w:p>
        </w:tc>
      </w:tr>
      <w:tr>
        <w:tc>
          <w:tcPr>
            <w:tcW w:type="dxa" w:w="3360"/>
            <w:tcMar>
              <w:top w:w="0" w:type="dxa"/>
              <w:start w:w="0" w:type="dxa"/>
              <w:bottom w:w="0" w:type="dxa"/>
              <w:end w:w="0" w:type="dxa"/>
            </w:tcMar>
          </w:tcPr>
          <w:p>
            <w:pPr>
              <w:spacing w:after="0" w:before="0"/>
            </w:pPr>
            <w:r>
              <w:t>County of</w:t>
            </w:r>
          </w:p>
        </w:tc>
        <w:tc>
          <w:tcPr>
            <w:tcW w:type="dxa" w:w="3360"/>
            <w:tcMar>
              <w:top w:w="0" w:type="dxa"/>
              <w:start w:w="0" w:type="dxa"/>
              <w:bottom w:w="0" w:type="dxa"/>
              <w:end w:w="0" w:type="dxa"/>
            </w:tcMar>
          </w:tcPr>
          <w:p>
            <w:pPr>
              <w:spacing w:after="0" w:before="0"/>
            </w:pPr>
            <w:r>
              <w:fldChar w:fldCharType="begin">
                <w:ffData>
                  <w:name w:val="Text29"/>
                  <w:enabled/>
                  <w:calcOnExit w:val="0"/>
                  <w:textInput>
                    <w:maxLength w:val="25"/>
                    <w:format w:val="regular"/>
                  </w:textInput>
                </w:ffData>
              </w:fldChar>
            </w:r>
            <w:r>
              <w:instrText xml:space="preserve"> FORMTEXT </w:instrText>
            </w:r>
            <w:r>
              <w:fldChar w:fldCharType="separate"/>
            </w:r>
            <w:r>
              <w:rPr>
                <w:u w:val="single"/>
              </w:rPr>
              <w:t xml:space="preserve">                         </w:t>
            </w:r>
            <w:r>
              <w:fldChar w:fldCharType="end"/>
            </w:r>
          </w:p>
        </w:tc>
        <w:tc>
          <w:tcPr>
            <w:tcW w:type="dxa" w:w="3360"/>
            <w:tcMar>
              <w:top w:w="0" w:type="dxa"/>
              <w:start w:w="0" w:type="dxa"/>
              <w:bottom w:w="0" w:type="dxa"/>
              <w:end w:w="0" w:type="dxa"/>
            </w:tcMar>
          </w:tcPr>
          <w:p>
            <w:pPr>
              <w:spacing w:after="0" w:before="0"/>
            </w:pPr>
            <w:r>
              <w:t>)</w:t>
            </w:r>
          </w:p>
        </w:tc>
      </w:tr>
    </w:tbl>
    <w:p>
      <w:pPr>
        <w:spacing w:after="80"/>
      </w:pPr>
      <w:r>
        <w:t xml:space="preserve">On this </w:t>
      </w:r>
      <w:r>
        <w:fldChar w:fldCharType="begin">
          <w:ffData>
            <w:name w:val="Text30"/>
            <w:enabled/>
            <w:calcOnExit w:val="0"/>
            <w:textInput>
              <w:maxLength w:val="8"/>
              <w:format w:val="regular"/>
            </w:textInput>
          </w:ffData>
        </w:fldChar>
      </w:r>
      <w:r>
        <w:instrText xml:space="preserve"> FORMTEXT </w:instrText>
      </w:r>
      <w:r>
        <w:fldChar w:fldCharType="separate"/>
      </w:r>
      <w:r>
        <w:rPr>
          <w:u w:val="single"/>
        </w:rPr>
        <w:t xml:space="preserve">        </w:t>
      </w:r>
      <w:r>
        <w:fldChar w:fldCharType="end"/>
      </w:r>
      <w:r>
        <w:t xml:space="preserve"> day of </w:t>
      </w:r>
      <w:r>
        <w:fldChar w:fldCharType="begin">
          <w:ffData>
            <w:name w:val="Text31"/>
            <w:enabled/>
            <w:calcOnExit w:val="0"/>
            <w:textInput>
              <w:maxLength w:val="20"/>
              <w:format w:val="regular"/>
            </w:textInput>
          </w:ffData>
        </w:fldChar>
      </w:r>
      <w:r>
        <w:instrText xml:space="preserve"> FORMTEXT </w:instrText>
      </w:r>
      <w:r>
        <w:fldChar w:fldCharType="separate"/>
      </w:r>
      <w:r>
        <w:rPr>
          <w:u w:val="single"/>
        </w:rPr>
        <w:t xml:space="preserve">                    </w:t>
      </w:r>
      <w:r>
        <w:fldChar w:fldCharType="end"/>
      </w:r>
      <w:r>
        <w:t xml:space="preserve">, 20 </w:t>
      </w:r>
      <w:r>
        <w:fldChar w:fldCharType="begin">
          <w:ffData>
            <w:name w:val="Text32"/>
            <w:enabled/>
            <w:calcOnExit w:val="0"/>
            <w:textInput>
              <w:maxLength w:val="6"/>
              <w:format w:val="regular"/>
            </w:textInput>
          </w:ffData>
        </w:fldChar>
      </w:r>
      <w:r>
        <w:instrText xml:space="preserve"> FORMTEXT </w:instrText>
      </w:r>
      <w:r>
        <w:fldChar w:fldCharType="separate"/>
      </w:r>
      <w:r>
        <w:rPr>
          <w:u w:val="single"/>
        </w:rPr>
        <w:t xml:space="preserve">      </w:t>
      </w:r>
      <w:r>
        <w:fldChar w:fldCharType="end"/>
      </w:r>
      <w:r>
        <w:t xml:space="preserve">, before me appeared persons known to me to be: </w:t>
      </w:r>
      <w:r>
        <w:fldChar w:fldCharType="begin">
          <w:ffData>
            <w:name w:val="Text33"/>
            <w:enabled/>
            <w:calcOnExit w:val="0"/>
            <w:textInput>
              <w:maxLength w:val="21"/>
              <w:format w:val="regular"/>
            </w:textInput>
          </w:ffData>
        </w:fldChar>
      </w:r>
      <w:r>
        <w:instrText xml:space="preserve"> FORMTEXT </w:instrText>
      </w:r>
      <w:r>
        <w:fldChar w:fldCharType="separate"/>
      </w:r>
      <w:r>
        <w:rPr>
          <w:u w:val="single"/>
        </w:rPr>
        <w:t xml:space="preserve">                     </w:t>
      </w:r>
      <w:r>
        <w:fldChar w:fldCharType="end"/>
      </w:r>
      <w:r>
        <w:t xml:space="preserve"> </w:t>
      </w:r>
      <w:r>
        <w:fldChar w:fldCharType="begin">
          <w:ffData>
            <w:name w:val="Text34"/>
            <w:enabled/>
            <w:calcOnExit w:val="0"/>
            <w:textInput>
              <w:maxLength w:val="55"/>
              <w:format w:val="regular"/>
            </w:textInput>
          </w:ffData>
        </w:fldChar>
      </w:r>
      <w:r>
        <w:instrText xml:space="preserve"> FORMTEXT </w:instrText>
      </w:r>
      <w:r>
        <w:fldChar w:fldCharType="separate"/>
      </w:r>
      <w:r>
        <w:rPr>
          <w:u w:val="single"/>
        </w:rPr>
        <w:t xml:space="preserve">                                                       </w:t>
      </w:r>
      <w:r>
        <w:fldChar w:fldCharType="end"/>
      </w:r>
      <w:r>
        <w:t xml:space="preserve"> who executed the foregoing Assignment of Buy and Sell Agreement.</w:t>
      </w:r>
    </w:p>
    <w:tbl>
      <w:tblPr>
        <w:tblW w:type="auto" w:w="0"/>
        <w:tblLook w:firstColumn="1" w:firstRow="1" w:lastColumn="0" w:lastRow="0" w:noHBand="0" w:noVBand="1" w:val="04A0"/>
        <w:tblBorders>
          <w:top w:val="nil"/>
          <w:left w:val="nil"/>
          <w:bottom w:val="nil"/>
          <w:right w:val="nil"/>
          <w:insideH w:val="nil"/>
          <w:insideV w:val="nil"/>
        </w:tblBorders>
      </w:tblPr>
      <w:tblGrid>
        <w:gridCol w:w="5328"/>
        <w:gridCol w:w="4320"/>
      </w:tblGrid>
      <w:tr>
        <w:tc>
          <w:tcPr>
            <w:tcW w:type="dxa" w:w="5040"/>
          </w:tcPr>
          <w:p/>
        </w:tc>
        <w:tc>
          <w:tcPr>
            <w:tcW w:type="dxa" w:w="5040"/>
            <w:tcMar>
              <w:top w:w="0" w:type="dxa"/>
              <w:start w:w="0" w:type="dxa"/>
              <w:bottom w:w="0" w:type="dxa"/>
              <w:end w:w="0" w:type="dxa"/>
            </w:tcMar>
          </w:tcPr>
          <w:p>
            <w:pPr>
              <w:spacing w:after="0" w:before="0"/>
            </w:pPr>
            <w:r>
              <w:fldChar w:fldCharType="begin">
                <w:ffData>
                  <w:name w:val="Text35"/>
                  <w:enabled/>
                  <w:calcOnExit w:val="0"/>
                  <w:textInput>
                    <w:maxLength w:val="46"/>
                    <w:format w:val="regular"/>
                  </w:textInput>
                </w:ffData>
              </w:fldChar>
            </w:r>
            <w:r>
              <w:instrText xml:space="preserve"> FORMTEXT </w:instrText>
            </w:r>
            <w:r>
              <w:fldChar w:fldCharType="separate"/>
            </w:r>
            <w:r>
              <w:rPr>
                <w:u w:val="single"/>
              </w:rPr>
              <w:t xml:space="preserve">                                              </w:t>
            </w:r>
            <w:r>
              <w:fldChar w:fldCharType="end"/>
            </w:r>
          </w:p>
        </w:tc>
      </w:tr>
      <w:tr>
        <w:tc>
          <w:tcPr>
            <w:tcW w:type="dxa" w:w="5040"/>
          </w:tcPr>
          <w:p/>
        </w:tc>
        <w:tc>
          <w:tcPr>
            <w:tcW w:type="dxa" w:w="5040"/>
            <w:tcMar>
              <w:top w:w="0" w:type="dxa"/>
              <w:start w:w="0" w:type="dxa"/>
              <w:bottom w:w="0" w:type="dxa"/>
              <w:end w:w="0" w:type="dxa"/>
            </w:tcMar>
          </w:tcPr>
          <w:p>
            <w:pPr>
              <w:spacing w:after="0" w:before="0"/>
            </w:pPr>
            <w:r>
              <w:fldChar w:fldCharType="begin">
                <w:ffData>
                  <w:name w:val="Text36"/>
                  <w:enabled/>
                  <w:calcOnExit w:val="0"/>
                  <w:textInput>
                    <w:maxLength w:val="60"/>
                    <w:format w:val="regular"/>
                  </w:textInput>
                </w:ffData>
              </w:fldChar>
            </w:r>
            <w:r>
              <w:instrText xml:space="preserve"> FORMTEXT </w:instrText>
            </w:r>
            <w:r>
              <w:fldChar w:fldCharType="separate"/>
            </w:r>
            <w:r>
              <w:rPr>
                <w:u w:val="single"/>
              </w:rPr>
              <w:t xml:space="preserve">                                                            </w:t>
            </w:r>
            <w:r>
              <w:fldChar w:fldCharType="end"/>
            </w:r>
          </w:p>
        </w:tc>
      </w:tr>
      <w:tr>
        <w:tc>
          <w:tcPr>
            <w:tcW w:type="dxa" w:w="5040"/>
          </w:tcPr>
          <w:p/>
        </w:tc>
        <w:tc>
          <w:tcPr>
            <w:tcW w:type="dxa" w:w="5040"/>
            <w:tcMar>
              <w:top w:w="0" w:type="dxa"/>
              <w:start w:w="0" w:type="dxa"/>
              <w:bottom w:w="0" w:type="dxa"/>
              <w:end w:w="0" w:type="dxa"/>
            </w:tcMar>
          </w:tcPr>
          <w:p>
            <w:pPr>
              <w:spacing w:after="0" w:before="0"/>
            </w:pPr>
            <w:r>
              <w:t xml:space="preserve">Notary Public, </w:t>
            </w:r>
            <w:r>
              <w:fldChar w:fldCharType="begin">
                <w:ffData>
                  <w:name w:val="Text37"/>
                  <w:enabled/>
                  <w:calcOnExit w:val="0"/>
                  <w:textInput>
                    <w:maxLength w:val="18"/>
                    <w:format w:val="regular"/>
                  </w:textInput>
                </w:ffData>
              </w:fldChar>
            </w:r>
            <w:r>
              <w:instrText xml:space="preserve"> FORMTEXT </w:instrText>
            </w:r>
            <w:r>
              <w:fldChar w:fldCharType="separate"/>
            </w:r>
            <w:r>
              <w:rPr>
                <w:u w:val="single"/>
              </w:rPr>
              <w:t xml:space="preserve">                  </w:t>
            </w:r>
            <w:r>
              <w:fldChar w:fldCharType="end"/>
            </w:r>
            <w:r>
              <w:t xml:space="preserve"> County, Michigan</w:t>
            </w:r>
          </w:p>
        </w:tc>
      </w:tr>
      <w:tr>
        <w:tc>
          <w:tcPr>
            <w:tcW w:type="dxa" w:w="5040"/>
          </w:tcPr>
          <w:p/>
        </w:tc>
        <w:tc>
          <w:tcPr>
            <w:tcW w:type="dxa" w:w="5040"/>
            <w:tcMar>
              <w:top w:w="0" w:type="dxa"/>
              <w:start w:w="0" w:type="dxa"/>
              <w:bottom w:w="0" w:type="dxa"/>
              <w:end w:w="0" w:type="dxa"/>
            </w:tcMar>
          </w:tcPr>
          <w:p>
            <w:pPr>
              <w:spacing w:after="0" w:before="0"/>
            </w:pPr>
            <w:r>
              <w:t xml:space="preserve">My commission expires: </w:t>
            </w:r>
            <w:r>
              <w:fldChar w:fldCharType="begin">
                <w:ffData>
                  <w:name w:val="Text38"/>
                  <w:enabled/>
                  <w:calcOnExit w:val="0"/>
                  <w:textInput>
                    <w:maxLength w:val="25"/>
                    <w:format w:val="regular"/>
                  </w:textInput>
                </w:ffData>
              </w:fldChar>
            </w:r>
            <w:r>
              <w:instrText xml:space="preserve"> FORMTEXT </w:instrText>
            </w:r>
            <w:r>
              <w:fldChar w:fldCharType="separate"/>
            </w:r>
            <w:r>
              <w:rPr>
                <w:u w:val="single"/>
              </w:rPr>
              <w:t xml:space="preserve">                         </w:t>
            </w:r>
            <w:r>
              <w:fldChar w:fldCharType="end"/>
            </w:r>
          </w:p>
        </w:tc>
      </w:tr>
    </w:tbl>
    <w:p>
      <w:pPr>
        <w:spacing w:after="40"/>
      </w:pPr>
    </w:p>
    <w:tbl>
      <w:tblPr>
        <w:tblW w:type="auto" w:w="0"/>
        <w:tblLook w:firstColumn="1" w:firstRow="1" w:lastColumn="0" w:lastRow="0" w:noHBand="0" w:noVBand="1" w:val="04A0"/>
        <w:tblBorders>
          <w:top w:val="nil"/>
          <w:left w:val="nil"/>
          <w:bottom w:val="nil"/>
          <w:right w:val="nil"/>
          <w:insideH w:val="nil"/>
          <w:insideV w:val="nil"/>
        </w:tblBorders>
      </w:tblPr>
      <w:tblGrid>
        <w:gridCol w:w="5328"/>
        <w:gridCol w:w="4320"/>
      </w:tblGrid>
      <w:tr>
        <w:tc>
          <w:tcPr>
            <w:tcW w:type="dxa" w:w="5040"/>
            <w:tcMar>
              <w:top w:w="0" w:type="dxa"/>
              <w:start w:w="0" w:type="dxa"/>
              <w:bottom w:w="0" w:type="dxa"/>
              <w:end w:w="0" w:type="dxa"/>
            </w:tcMar>
          </w:tcPr>
          <w:p>
            <w:pPr>
              <w:spacing w:after="0" w:before="0"/>
            </w:pPr>
            <w:r>
              <w:t xml:space="preserve">Drafted by: </w:t>
            </w:r>
            <w:r>
              <w:fldChar w:fldCharType="begin">
                <w:ffData>
                  <w:name w:val="Text39"/>
                  <w:enabled/>
                  <w:calcOnExit w:val="0"/>
                  <w:textInput>
                    <w:maxLength w:val="32"/>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t xml:space="preserve">When recorded please return to: </w:t>
            </w:r>
            <w:r>
              <w:fldChar w:fldCharType="begin">
                <w:ffData>
                  <w:name w:val="Text40"/>
                  <w:enabled/>
                  <w:calcOnExit w:val="0"/>
                  <w:textInput>
                    <w:maxLength w:val="14"/>
                    <w:format w:val="regular"/>
                  </w:textInput>
                </w:ffData>
              </w:fldChar>
            </w:r>
            <w:r>
              <w:instrText xml:space="preserve"> FORMTEXT </w:instrText>
            </w:r>
            <w:r>
              <w:fldChar w:fldCharType="separate"/>
            </w:r>
            <w:r>
              <w:rPr>
                <w:u w:val="single"/>
              </w:rPr>
              <w:t xml:space="preserve">              </w:t>
            </w:r>
            <w:r>
              <w:fldChar w:fldCharType="end"/>
            </w:r>
          </w:p>
        </w:tc>
      </w:tr>
      <w:tr>
        <w:tc>
          <w:tcPr>
            <w:tcW w:type="dxa" w:w="5040"/>
            <w:tcMar>
              <w:top w:w="0" w:type="dxa"/>
              <w:start w:w="0" w:type="dxa"/>
              <w:bottom w:w="0" w:type="dxa"/>
              <w:end w:w="0" w:type="dxa"/>
            </w:tcMar>
          </w:tcPr>
          <w:p>
            <w:pPr>
              <w:spacing w:after="0" w:before="0"/>
            </w:pPr>
            <w:r>
              <w:t xml:space="preserve">Business address: </w:t>
            </w:r>
            <w:r>
              <w:fldChar w:fldCharType="begin">
                <w:ffData>
                  <w:name w:val="Text41"/>
                  <w:enabled/>
                  <w:calcOnExit w:val="0"/>
                  <w:textInput>
                    <w:maxLength w:val="29"/>
                    <w:format w:val="regular"/>
                  </w:textInput>
                </w:ffData>
              </w:fldChar>
            </w:r>
            <w:r>
              <w:instrText xml:space="preserve"> FORMTEXT </w:instrText>
            </w:r>
            <w:r>
              <w:fldChar w:fldCharType="separate"/>
            </w:r>
            <w:r>
              <w:rPr>
                <w:u w:val="single"/>
              </w:rPr>
              <w:t xml:space="preserve">                             </w:t>
            </w:r>
            <w:r>
              <w:fldChar w:fldCharType="end"/>
            </w:r>
          </w:p>
        </w:tc>
        <w:tc>
          <w:tcPr>
            <w:tcW w:type="dxa" w:w="5040"/>
            <w:tcMar>
              <w:top w:w="0" w:type="dxa"/>
              <w:start w:w="0" w:type="dxa"/>
              <w:bottom w:w="0" w:type="dxa"/>
              <w:end w:w="0" w:type="dxa"/>
            </w:tcMar>
          </w:tcPr>
          <w:p>
            <w:pPr>
              <w:spacing w:after="0" w:before="0"/>
            </w:pPr>
            <w:r>
              <w:fldChar w:fldCharType="begin">
                <w:ffData>
                  <w:name w:val="Text42"/>
                  <w:enabled/>
                  <w:calcOnExit w:val="0"/>
                  <w:textInput>
                    <w:maxLength w:val="28"/>
                    <w:format w:val="regular"/>
                  </w:textInput>
                </w:ffData>
              </w:fldChar>
            </w:r>
            <w:r>
              <w:instrText xml:space="preserve"> FORMTEXT </w:instrText>
            </w:r>
            <w:r>
              <w:fldChar w:fldCharType="separate"/>
            </w:r>
            <w:r>
              <w:rPr>
                <w:u w:val="single"/>
              </w:rPr>
              <w:t xml:space="preserve">                            </w:t>
            </w:r>
            <w:r>
              <w:fldChar w:fldCharType="end"/>
            </w:r>
          </w:p>
        </w:tc>
      </w:tr>
    </w:tbl>
    <w:sectPr w:rsidR="00FC693F" w:rsidRPr="0006063C" w:rsidSect="0003461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documentProtection w:edit="forms" w:enforcement="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pPr>
      <w:spacing w:after="0" w:before="0" w:line="240" w:lineRule="auto"/>
    </w:pPr>
    <w:rPr>
      <w:rFonts w:ascii="Times New Roman" w:hAnsi="Times New Roman" w:eastAsia="Times New Roman"/>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